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30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施炜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3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眼健康中医外治技术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眼健康中医外治技术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（省中）中医八223;中医八221;中医八222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眼视光器械学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眼视光器械学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